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54DD" w14:textId="77777777" w:rsidR="007C7D8E" w:rsidRDefault="007C7D8E" w:rsidP="00E600D7">
      <w:pPr>
        <w:pStyle w:val="Default"/>
        <w:ind w:left="4956"/>
        <w:rPr>
          <w:rFonts w:ascii="Times New Roman" w:hAnsi="Times New Roman" w:cs="Times New Roman"/>
          <w:b/>
        </w:rPr>
      </w:pPr>
    </w:p>
    <w:p w14:paraId="6C7BB7D6" w14:textId="77777777" w:rsidR="006432A9" w:rsidRDefault="006432A9" w:rsidP="00366217">
      <w:pPr>
        <w:pStyle w:val="Default"/>
        <w:ind w:left="4956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4E4A0BA7" w14:textId="77777777" w:rsidR="00E600D7" w:rsidRPr="006D6F84" w:rsidRDefault="00E600D7" w:rsidP="00E600D7">
      <w:pPr>
        <w:tabs>
          <w:tab w:val="num" w:pos="426"/>
        </w:tabs>
        <w:jc w:val="right"/>
        <w:rPr>
          <w:color w:val="000000"/>
          <w:lang w:eastAsia="en-US"/>
        </w:rPr>
      </w:pPr>
    </w:p>
    <w:p w14:paraId="1F23C769" w14:textId="043EE9DA" w:rsidR="004D4276" w:rsidRPr="00F30E39" w:rsidRDefault="004D4276" w:rsidP="004D4276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  <w:r w:rsidRPr="00F30E39">
        <w:rPr>
          <w:b/>
          <w:sz w:val="22"/>
          <w:szCs w:val="22"/>
          <w:lang w:eastAsia="en-US"/>
        </w:rPr>
        <w:t xml:space="preserve">Załącznik nr </w:t>
      </w:r>
      <w:r w:rsidR="007430B6" w:rsidRPr="00F30E39">
        <w:rPr>
          <w:b/>
          <w:sz w:val="22"/>
          <w:szCs w:val="22"/>
          <w:lang w:eastAsia="en-US"/>
        </w:rPr>
        <w:t>2</w:t>
      </w:r>
      <w:r w:rsidRPr="00F30E39">
        <w:rPr>
          <w:b/>
          <w:sz w:val="22"/>
          <w:szCs w:val="22"/>
          <w:lang w:eastAsia="en-US"/>
        </w:rPr>
        <w:t xml:space="preserve"> do zapytania ofertowego</w:t>
      </w:r>
    </w:p>
    <w:p w14:paraId="745600B5" w14:textId="77777777" w:rsidR="004D4276" w:rsidRPr="00F30E39" w:rsidRDefault="004D4276" w:rsidP="004D4276">
      <w:pPr>
        <w:suppressAutoHyphens/>
        <w:autoSpaceDN w:val="0"/>
        <w:spacing w:after="160" w:line="276" w:lineRule="auto"/>
        <w:jc w:val="center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eastAsia="en-US"/>
        </w:rPr>
      </w:pPr>
    </w:p>
    <w:p w14:paraId="2266067C" w14:textId="48F91E53" w:rsidR="004D4276" w:rsidRPr="00F30E39" w:rsidRDefault="004D4276" w:rsidP="004D4276">
      <w:pPr>
        <w:suppressAutoHyphens/>
        <w:autoSpaceDN w:val="0"/>
        <w:spacing w:after="160" w:line="276" w:lineRule="auto"/>
        <w:jc w:val="center"/>
        <w:textAlignment w:val="baseline"/>
        <w:rPr>
          <w:rFonts w:eastAsia="Calibri"/>
          <w:b/>
          <w:bCs/>
          <w:kern w:val="3"/>
          <w:sz w:val="22"/>
          <w:szCs w:val="22"/>
          <w:lang w:eastAsia="en-US"/>
        </w:rPr>
      </w:pPr>
      <w:r w:rsidRPr="00F30E39">
        <w:rPr>
          <w:rFonts w:eastAsia="Calibri"/>
          <w:b/>
          <w:bCs/>
          <w:kern w:val="3"/>
          <w:sz w:val="22"/>
          <w:szCs w:val="22"/>
          <w:lang w:eastAsia="en-US"/>
        </w:rPr>
        <w:t>Oświadczenie o braku powiązań kapitałowych lub osobowych</w:t>
      </w:r>
    </w:p>
    <w:p w14:paraId="3F1377B9" w14:textId="77777777" w:rsidR="004D4276" w:rsidRPr="00F30E39" w:rsidRDefault="004D4276" w:rsidP="004D4276">
      <w:pPr>
        <w:suppressAutoHyphens/>
        <w:autoSpaceDN w:val="0"/>
        <w:spacing w:after="160" w:line="276" w:lineRule="auto"/>
        <w:jc w:val="both"/>
        <w:textAlignment w:val="baseline"/>
        <w:rPr>
          <w:rFonts w:eastAsia="Calibri"/>
          <w:kern w:val="3"/>
          <w:sz w:val="22"/>
          <w:szCs w:val="22"/>
          <w:lang w:eastAsia="en-US"/>
        </w:rPr>
      </w:pPr>
      <w:r w:rsidRPr="00F30E39">
        <w:rPr>
          <w:rFonts w:eastAsia="Calibri"/>
          <w:kern w:val="3"/>
          <w:sz w:val="22"/>
          <w:szCs w:val="22"/>
          <w:lang w:eastAsia="en-US"/>
        </w:rPr>
        <w:t>Ja niżej podpisany(a)</w:t>
      </w:r>
    </w:p>
    <w:p w14:paraId="68E4C248" w14:textId="77777777" w:rsidR="004D4276" w:rsidRPr="00F30E39" w:rsidRDefault="004D4276" w:rsidP="004D4276">
      <w:pPr>
        <w:suppressAutoHyphens/>
        <w:autoSpaceDN w:val="0"/>
        <w:spacing w:after="160" w:line="276" w:lineRule="auto"/>
        <w:jc w:val="both"/>
        <w:textAlignment w:val="baseline"/>
        <w:rPr>
          <w:rFonts w:eastAsia="Calibri"/>
          <w:kern w:val="3"/>
          <w:sz w:val="22"/>
          <w:szCs w:val="22"/>
          <w:lang w:eastAsia="en-US"/>
        </w:rPr>
      </w:pPr>
      <w:r w:rsidRPr="00F30E39">
        <w:rPr>
          <w:rFonts w:eastAsia="Calibri"/>
          <w:kern w:val="3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2AFE2856" w14:textId="77777777" w:rsidR="004D4276" w:rsidRPr="00F30E39" w:rsidRDefault="004D4276" w:rsidP="004D4276">
      <w:pPr>
        <w:suppressAutoHyphens/>
        <w:autoSpaceDN w:val="0"/>
        <w:spacing w:after="160" w:line="276" w:lineRule="auto"/>
        <w:jc w:val="both"/>
        <w:textAlignment w:val="baseline"/>
        <w:rPr>
          <w:rFonts w:eastAsia="Calibri"/>
          <w:kern w:val="3"/>
          <w:sz w:val="22"/>
          <w:szCs w:val="22"/>
          <w:lang w:eastAsia="en-US"/>
        </w:rPr>
      </w:pPr>
      <w:r w:rsidRPr="00F30E39">
        <w:rPr>
          <w:rFonts w:eastAsia="Calibri"/>
          <w:kern w:val="3"/>
          <w:sz w:val="22"/>
          <w:szCs w:val="22"/>
          <w:lang w:eastAsia="en-US"/>
        </w:rPr>
        <w:t>oświadczam, że nie jestem powiązany osobowo lub kapitałowo z Zamawiającym.</w:t>
      </w:r>
    </w:p>
    <w:p w14:paraId="735E3F75" w14:textId="7071CA3A" w:rsidR="004D4276" w:rsidRPr="00F30E39" w:rsidRDefault="004D4276" w:rsidP="004D4276">
      <w:pPr>
        <w:suppressAutoHyphens/>
        <w:autoSpaceDN w:val="0"/>
        <w:spacing w:after="160" w:line="276" w:lineRule="auto"/>
        <w:jc w:val="both"/>
        <w:textAlignment w:val="baseline"/>
        <w:rPr>
          <w:rFonts w:eastAsia="Calibri"/>
          <w:kern w:val="3"/>
          <w:sz w:val="22"/>
          <w:szCs w:val="22"/>
          <w:lang w:eastAsia="en-US"/>
        </w:rPr>
      </w:pPr>
      <w:r w:rsidRPr="00F30E39">
        <w:rPr>
          <w:rFonts w:eastAsia="Calibri"/>
          <w:kern w:val="3"/>
          <w:sz w:val="22"/>
          <w:szCs w:val="22"/>
          <w:lang w:eastAsia="en-US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1B57201" w14:textId="62ADF09A" w:rsidR="004D4276" w:rsidRPr="00F30E39" w:rsidRDefault="004D4276" w:rsidP="00000C7D">
      <w:pPr>
        <w:numPr>
          <w:ilvl w:val="0"/>
          <w:numId w:val="34"/>
        </w:numPr>
        <w:tabs>
          <w:tab w:val="left" w:pos="-1335"/>
        </w:tabs>
        <w:suppressAutoHyphens/>
        <w:autoSpaceDN w:val="0"/>
        <w:spacing w:after="160" w:line="348" w:lineRule="auto"/>
        <w:jc w:val="both"/>
        <w:textAlignment w:val="baseline"/>
        <w:rPr>
          <w:rFonts w:eastAsia="Calibri"/>
          <w:kern w:val="3"/>
          <w:sz w:val="22"/>
          <w:szCs w:val="22"/>
          <w:lang w:eastAsia="en-US"/>
        </w:rPr>
      </w:pPr>
      <w:r w:rsidRPr="00F30E39">
        <w:rPr>
          <w:rFonts w:eastAsia="Arial Narrow"/>
          <w:sz w:val="22"/>
          <w:szCs w:val="22"/>
        </w:rPr>
        <w:t>uczestniczeniu w spółce jako wspólnik spółki cywilnej lub spółki osobowej, posiadaniu co najmniej 10% udziałów lub akcji ( o ile niższy próg nie wynika z przepisów prawa lub nie został określony przez IZ PO), pełnieniu funkcji członka organu nadzorczego lub zarządzającego, prokurenta, pełnomocnika;</w:t>
      </w:r>
    </w:p>
    <w:p w14:paraId="28E345A4" w14:textId="1DDFF39A" w:rsidR="004D4276" w:rsidRPr="00F30E39" w:rsidRDefault="004D4276" w:rsidP="00000C7D">
      <w:pPr>
        <w:numPr>
          <w:ilvl w:val="0"/>
          <w:numId w:val="34"/>
        </w:numPr>
        <w:tabs>
          <w:tab w:val="left" w:pos="-1335"/>
        </w:tabs>
        <w:suppressAutoHyphens/>
        <w:autoSpaceDN w:val="0"/>
        <w:spacing w:after="160" w:line="348" w:lineRule="auto"/>
        <w:jc w:val="both"/>
        <w:textAlignment w:val="baseline"/>
        <w:rPr>
          <w:rFonts w:eastAsia="Calibri"/>
          <w:kern w:val="3"/>
          <w:sz w:val="22"/>
          <w:szCs w:val="22"/>
          <w:lang w:eastAsia="en-US"/>
        </w:rPr>
      </w:pPr>
      <w:r w:rsidRPr="00F30E39">
        <w:rPr>
          <w:rFonts w:eastAsia="Arial Narrow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 prawnym lub członkami organów zarządzających lub organów nadzorczych wykonawców ubiegających się o udzielenie zamówienia,</w:t>
      </w:r>
    </w:p>
    <w:p w14:paraId="31F35DAD" w14:textId="76C3A97F" w:rsidR="004D4276" w:rsidRPr="00F30E39" w:rsidRDefault="004D4276" w:rsidP="00000C7D">
      <w:pPr>
        <w:numPr>
          <w:ilvl w:val="0"/>
          <w:numId w:val="34"/>
        </w:numPr>
        <w:tabs>
          <w:tab w:val="left" w:pos="-1335"/>
        </w:tabs>
        <w:suppressAutoHyphens/>
        <w:autoSpaceDN w:val="0"/>
        <w:spacing w:after="160" w:line="348" w:lineRule="auto"/>
        <w:jc w:val="both"/>
        <w:textAlignment w:val="baseline"/>
        <w:rPr>
          <w:rFonts w:eastAsia="Calibri"/>
          <w:kern w:val="3"/>
          <w:sz w:val="22"/>
          <w:szCs w:val="22"/>
          <w:lang w:eastAsia="en-US"/>
        </w:rPr>
      </w:pPr>
      <w:r w:rsidRPr="00F30E39">
        <w:rPr>
          <w:rFonts w:eastAsia="Arial Narrow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05D900F" w14:textId="77777777" w:rsidR="004D4276" w:rsidRPr="00F30E39" w:rsidRDefault="004D4276" w:rsidP="004D4276">
      <w:pPr>
        <w:suppressAutoHyphens/>
        <w:autoSpaceDN w:val="0"/>
        <w:spacing w:after="160" w:line="276" w:lineRule="auto"/>
        <w:jc w:val="both"/>
        <w:textAlignment w:val="baseline"/>
        <w:rPr>
          <w:rFonts w:eastAsia="Calibri"/>
          <w:kern w:val="3"/>
          <w:sz w:val="22"/>
          <w:szCs w:val="22"/>
          <w:lang w:eastAsia="en-US"/>
        </w:rPr>
      </w:pPr>
    </w:p>
    <w:p w14:paraId="006C83F8" w14:textId="77777777" w:rsidR="004D4276" w:rsidRPr="004D4276" w:rsidRDefault="004D4276" w:rsidP="004D4276">
      <w:pPr>
        <w:suppressAutoHyphens/>
        <w:autoSpaceDN w:val="0"/>
        <w:spacing w:after="160" w:line="276" w:lineRule="auto"/>
        <w:jc w:val="both"/>
        <w:textAlignment w:val="baseline"/>
        <w:rPr>
          <w:rFonts w:eastAsia="Calibri"/>
          <w:kern w:val="3"/>
          <w:lang w:eastAsia="en-US"/>
        </w:rPr>
      </w:pPr>
    </w:p>
    <w:p w14:paraId="694C7FBD" w14:textId="77777777" w:rsidR="004D4276" w:rsidRPr="001B5E7D" w:rsidRDefault="004D4276" w:rsidP="004D4276">
      <w:pPr>
        <w:tabs>
          <w:tab w:val="num" w:pos="426"/>
        </w:tabs>
        <w:rPr>
          <w:color w:val="000000"/>
          <w:lang w:eastAsia="en-US"/>
        </w:rPr>
      </w:pPr>
    </w:p>
    <w:p w14:paraId="36CD6155" w14:textId="77777777" w:rsidR="004D4276" w:rsidRPr="001B5E7D" w:rsidRDefault="004D4276" w:rsidP="004D4276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1B5E7D">
        <w:rPr>
          <w:rFonts w:eastAsia="Calibri"/>
          <w:color w:val="000000"/>
          <w:sz w:val="20"/>
          <w:szCs w:val="20"/>
          <w:lang w:eastAsia="en-US"/>
        </w:rPr>
        <w:t>……………………………………………..</w:t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  <w:t>………………………………………..…</w:t>
      </w:r>
    </w:p>
    <w:p w14:paraId="001BD466" w14:textId="3AE1F361" w:rsidR="004D4276" w:rsidRPr="001B5E7D" w:rsidRDefault="004D4276" w:rsidP="004D4276">
      <w:pPr>
        <w:spacing w:after="200" w:line="276" w:lineRule="auto"/>
        <w:ind w:firstLine="708"/>
      </w:pPr>
      <w:r w:rsidRPr="001B5E7D">
        <w:rPr>
          <w:rFonts w:eastAsia="Calibri"/>
          <w:color w:val="000000"/>
          <w:sz w:val="20"/>
          <w:szCs w:val="20"/>
          <w:lang w:eastAsia="en-US"/>
        </w:rPr>
        <w:t>/miejscowość i data/</w:t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</w:r>
      <w:r w:rsidRPr="001B5E7D">
        <w:rPr>
          <w:rFonts w:eastAsia="Calibri"/>
          <w:color w:val="000000"/>
          <w:sz w:val="20"/>
          <w:szCs w:val="20"/>
          <w:lang w:eastAsia="en-US"/>
        </w:rPr>
        <w:tab/>
        <w:t xml:space="preserve">/podpis </w:t>
      </w:r>
      <w:r>
        <w:rPr>
          <w:rFonts w:eastAsia="Calibri"/>
          <w:color w:val="000000"/>
          <w:sz w:val="20"/>
          <w:szCs w:val="20"/>
          <w:lang w:eastAsia="en-US"/>
        </w:rPr>
        <w:t>osoby uprawnionej</w:t>
      </w:r>
      <w:r w:rsidRPr="001B5E7D">
        <w:rPr>
          <w:rFonts w:eastAsia="Calibri"/>
          <w:color w:val="000000"/>
          <w:sz w:val="20"/>
          <w:szCs w:val="20"/>
          <w:lang w:eastAsia="en-US"/>
        </w:rPr>
        <w:t>/</w:t>
      </w:r>
    </w:p>
    <w:p w14:paraId="47C049EC" w14:textId="77777777" w:rsidR="004D4276" w:rsidRPr="004D4276" w:rsidRDefault="004D4276" w:rsidP="004D4276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p w14:paraId="6505B836" w14:textId="77777777" w:rsidR="004D4276" w:rsidRDefault="004D4276" w:rsidP="004D4276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p w14:paraId="2DC7BE32" w14:textId="77777777" w:rsidR="00F30E39" w:rsidRDefault="00F30E39" w:rsidP="004D4276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p w14:paraId="1FE631B2" w14:textId="77777777" w:rsidR="00F30E39" w:rsidRDefault="00F30E39" w:rsidP="004D4276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p w14:paraId="5D0D3947" w14:textId="77777777" w:rsidR="00F30E39" w:rsidRDefault="00F30E39" w:rsidP="004D4276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p w14:paraId="5F5B3ACC" w14:textId="77777777" w:rsidR="00F30E39" w:rsidRDefault="00F30E39" w:rsidP="004D4276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p w14:paraId="49EB946D" w14:textId="77777777" w:rsidR="00F30E39" w:rsidRDefault="00F30E39" w:rsidP="004D4276">
      <w:pPr>
        <w:spacing w:after="160" w:line="259" w:lineRule="auto"/>
        <w:jc w:val="right"/>
        <w:rPr>
          <w:b/>
          <w:sz w:val="22"/>
          <w:szCs w:val="22"/>
          <w:lang w:eastAsia="en-US"/>
        </w:rPr>
      </w:pPr>
    </w:p>
    <w:sectPr w:rsidR="00F30E39" w:rsidSect="00841282">
      <w:headerReference w:type="default" r:id="rId8"/>
      <w:type w:val="continuous"/>
      <w:pgSz w:w="11906" w:h="16838"/>
      <w:pgMar w:top="1417" w:right="1133" w:bottom="1276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D5169" w14:textId="77777777" w:rsidR="006A7337" w:rsidRDefault="006A7337" w:rsidP="00FD3691">
      <w:r>
        <w:separator/>
      </w:r>
    </w:p>
  </w:endnote>
  <w:endnote w:type="continuationSeparator" w:id="0">
    <w:p w14:paraId="6C0080FE" w14:textId="77777777" w:rsidR="006A7337" w:rsidRDefault="006A7337" w:rsidP="00FD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C841D" w14:textId="77777777" w:rsidR="006A7337" w:rsidRDefault="006A7337" w:rsidP="00FD3691">
      <w:r>
        <w:separator/>
      </w:r>
    </w:p>
  </w:footnote>
  <w:footnote w:type="continuationSeparator" w:id="0">
    <w:p w14:paraId="0ECAA026" w14:textId="77777777" w:rsidR="006A7337" w:rsidRDefault="006A7337" w:rsidP="00FD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A681C" w14:textId="34C54548" w:rsidR="00D1077E" w:rsidRDefault="00D1077E" w:rsidP="00AF16DE">
    <w:pPr>
      <w:pStyle w:val="Nagwek"/>
      <w:jc w:val="center"/>
    </w:pPr>
    <w:r>
      <w:rPr>
        <w:noProof/>
      </w:rPr>
      <w:drawing>
        <wp:inline distT="0" distB="0" distL="0" distR="0" wp14:anchorId="2C54DE1D" wp14:editId="4AAE6C07">
          <wp:extent cx="4819015" cy="476250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0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8030B"/>
    <w:multiLevelType w:val="hybridMultilevel"/>
    <w:tmpl w:val="4E1C0ACC"/>
    <w:lvl w:ilvl="0" w:tplc="99D2769C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EE7B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FC99C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DEC9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A285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E494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96B9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EAB8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8A208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8D4F93"/>
    <w:multiLevelType w:val="hybridMultilevel"/>
    <w:tmpl w:val="E56035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6635D6"/>
    <w:multiLevelType w:val="hybridMultilevel"/>
    <w:tmpl w:val="28FA4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433C7"/>
    <w:multiLevelType w:val="multilevel"/>
    <w:tmpl w:val="509497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94326"/>
    <w:multiLevelType w:val="hybridMultilevel"/>
    <w:tmpl w:val="FED26ED8"/>
    <w:lvl w:ilvl="0" w:tplc="05D40F9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C16E1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6C67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397EE9"/>
    <w:multiLevelType w:val="hybridMultilevel"/>
    <w:tmpl w:val="29C6D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A13D2"/>
    <w:multiLevelType w:val="hybridMultilevel"/>
    <w:tmpl w:val="3A4000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871FA4"/>
    <w:multiLevelType w:val="hybridMultilevel"/>
    <w:tmpl w:val="13CCF5BA"/>
    <w:lvl w:ilvl="0" w:tplc="981AC024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D450CE"/>
    <w:multiLevelType w:val="hybridMultilevel"/>
    <w:tmpl w:val="9BAA6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A19B9"/>
    <w:multiLevelType w:val="multilevel"/>
    <w:tmpl w:val="20A0DD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562986"/>
    <w:multiLevelType w:val="hybridMultilevel"/>
    <w:tmpl w:val="1C0A1E26"/>
    <w:lvl w:ilvl="0" w:tplc="628CF7D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D2B86"/>
    <w:multiLevelType w:val="multilevel"/>
    <w:tmpl w:val="3B208456"/>
    <w:lvl w:ilvl="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4A508A5"/>
    <w:multiLevelType w:val="hybridMultilevel"/>
    <w:tmpl w:val="C5A27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B0C"/>
    <w:multiLevelType w:val="hybridMultilevel"/>
    <w:tmpl w:val="0924E4DA"/>
    <w:lvl w:ilvl="0" w:tplc="073250D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37D69"/>
    <w:multiLevelType w:val="multilevel"/>
    <w:tmpl w:val="E8687A8A"/>
    <w:lvl w:ilvl="0"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0" w15:restartNumberingAfterBreak="0">
    <w:nsid w:val="2DD04AEF"/>
    <w:multiLevelType w:val="hybridMultilevel"/>
    <w:tmpl w:val="E42E6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C35A9"/>
    <w:multiLevelType w:val="hybridMultilevel"/>
    <w:tmpl w:val="817C1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930724"/>
    <w:multiLevelType w:val="multilevel"/>
    <w:tmpl w:val="24B451A8"/>
    <w:lvl w:ilvl="0">
      <w:start w:val="1"/>
      <w:numFmt w:val="bullet"/>
      <w:lvlText w:val="•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abstractNum w:abstractNumId="23" w15:restartNumberingAfterBreak="0">
    <w:nsid w:val="30945043"/>
    <w:multiLevelType w:val="hybridMultilevel"/>
    <w:tmpl w:val="A3A4633E"/>
    <w:lvl w:ilvl="0" w:tplc="249E07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E6244"/>
    <w:multiLevelType w:val="hybridMultilevel"/>
    <w:tmpl w:val="A89274A2"/>
    <w:lvl w:ilvl="0" w:tplc="FB9AECA4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54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DAB6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C31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52112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9826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76B98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6876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F8E8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46A7653"/>
    <w:multiLevelType w:val="hybridMultilevel"/>
    <w:tmpl w:val="5A5CE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E51C0"/>
    <w:multiLevelType w:val="hybridMultilevel"/>
    <w:tmpl w:val="5CBE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E30BB"/>
    <w:multiLevelType w:val="multilevel"/>
    <w:tmpl w:val="6CBE286C"/>
    <w:lvl w:ilvl="0">
      <w:start w:val="1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C62E67"/>
    <w:multiLevelType w:val="multilevel"/>
    <w:tmpl w:val="D7D481B0"/>
    <w:lvl w:ilvl="0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39CA2B6E"/>
    <w:multiLevelType w:val="hybridMultilevel"/>
    <w:tmpl w:val="522A9316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8632DE"/>
    <w:multiLevelType w:val="hybridMultilevel"/>
    <w:tmpl w:val="4394E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581F9F"/>
    <w:multiLevelType w:val="hybridMultilevel"/>
    <w:tmpl w:val="7F92AA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17D09DB"/>
    <w:multiLevelType w:val="hybridMultilevel"/>
    <w:tmpl w:val="9F02B0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1FF2328"/>
    <w:multiLevelType w:val="hybridMultilevel"/>
    <w:tmpl w:val="D99CB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8B5DE4"/>
    <w:multiLevelType w:val="hybridMultilevel"/>
    <w:tmpl w:val="12C8F040"/>
    <w:lvl w:ilvl="0" w:tplc="628CF7D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4E61CA"/>
    <w:multiLevelType w:val="multilevel"/>
    <w:tmpl w:val="7C38D07E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A2E7C19"/>
    <w:multiLevelType w:val="hybridMultilevel"/>
    <w:tmpl w:val="599C0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6B4432"/>
    <w:multiLevelType w:val="hybridMultilevel"/>
    <w:tmpl w:val="4DB4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F0419"/>
    <w:multiLevelType w:val="hybridMultilevel"/>
    <w:tmpl w:val="7C9AB292"/>
    <w:lvl w:ilvl="0" w:tplc="57EA16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3E9578E"/>
    <w:multiLevelType w:val="hybridMultilevel"/>
    <w:tmpl w:val="4E28DFE2"/>
    <w:lvl w:ilvl="0" w:tplc="8BFCDC5C">
      <w:start w:val="1"/>
      <w:numFmt w:val="decimal"/>
      <w:lvlText w:val="%1."/>
      <w:lvlJc w:val="left"/>
      <w:pPr>
        <w:ind w:left="56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79CE7F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33EA54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250022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856034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A68791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E764BB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2E0493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FD4903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585508A5"/>
    <w:multiLevelType w:val="hybridMultilevel"/>
    <w:tmpl w:val="94421B20"/>
    <w:lvl w:ilvl="0" w:tplc="BD2E0C00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622AB0"/>
    <w:multiLevelType w:val="hybridMultilevel"/>
    <w:tmpl w:val="D19CC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CF0FD5"/>
    <w:multiLevelType w:val="hybridMultilevel"/>
    <w:tmpl w:val="54F6E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546288"/>
    <w:multiLevelType w:val="hybridMultilevel"/>
    <w:tmpl w:val="104233F2"/>
    <w:lvl w:ilvl="0" w:tplc="13C244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B2694C">
      <w:start w:val="1"/>
      <w:numFmt w:val="lowerLetter"/>
      <w:lvlRestart w:val="0"/>
      <w:lvlText w:val="%2)"/>
      <w:lvlJc w:val="left"/>
      <w:pPr>
        <w:ind w:left="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40D2C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4E4EBE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685D24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B457A2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74C7E8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CECF26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C0434C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D6F28E2"/>
    <w:multiLevelType w:val="hybridMultilevel"/>
    <w:tmpl w:val="3C0AC494"/>
    <w:lvl w:ilvl="0" w:tplc="14D0ED7A">
      <w:start w:val="1"/>
      <w:numFmt w:val="decimal"/>
      <w:lvlText w:val="%1.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E14B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0EA136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9CD4D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A54D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7E7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AC6A2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A8013E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A62B1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F3F459D"/>
    <w:multiLevelType w:val="hybridMultilevel"/>
    <w:tmpl w:val="D9564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47422B"/>
    <w:multiLevelType w:val="multilevel"/>
    <w:tmpl w:val="9B5C9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lvlText w:val="%2."/>
      <w:lvlJc w:val="left"/>
      <w:pPr>
        <w:ind w:left="1080" w:hanging="72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7" w15:restartNumberingAfterBreak="0">
    <w:nsid w:val="64387F5C"/>
    <w:multiLevelType w:val="hybridMultilevel"/>
    <w:tmpl w:val="229AE5F6"/>
    <w:lvl w:ilvl="0" w:tplc="34005C6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B4D86AA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B2317D"/>
    <w:multiLevelType w:val="hybridMultilevel"/>
    <w:tmpl w:val="B204CBA6"/>
    <w:lvl w:ilvl="0" w:tplc="449EF86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i w:val="0"/>
        <w:sz w:val="24"/>
        <w:szCs w:val="24"/>
      </w:rPr>
    </w:lvl>
    <w:lvl w:ilvl="1" w:tplc="F2EC003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249E07D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A202B0A"/>
    <w:multiLevelType w:val="hybridMultilevel"/>
    <w:tmpl w:val="A02C2186"/>
    <w:lvl w:ilvl="0" w:tplc="A9E68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F11A1"/>
    <w:multiLevelType w:val="hybridMultilevel"/>
    <w:tmpl w:val="04BCE2DC"/>
    <w:lvl w:ilvl="0" w:tplc="FF608B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EE1A0E"/>
    <w:multiLevelType w:val="hybridMultilevel"/>
    <w:tmpl w:val="40C2B3DA"/>
    <w:lvl w:ilvl="0" w:tplc="470612EC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8D3516"/>
    <w:multiLevelType w:val="hybridMultilevel"/>
    <w:tmpl w:val="97066B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FE010DB"/>
    <w:multiLevelType w:val="multilevel"/>
    <w:tmpl w:val="3B26B1E4"/>
    <w:lvl w:ilvl="0">
      <w:start w:val="3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num w:numId="1" w16cid:durableId="764768280">
    <w:abstractNumId w:val="8"/>
  </w:num>
  <w:num w:numId="2" w16cid:durableId="1619796985">
    <w:abstractNumId w:val="48"/>
  </w:num>
  <w:num w:numId="3" w16cid:durableId="1480800244">
    <w:abstractNumId w:val="46"/>
  </w:num>
  <w:num w:numId="4" w16cid:durableId="1802528860">
    <w:abstractNumId w:val="42"/>
  </w:num>
  <w:num w:numId="5" w16cid:durableId="1998263147">
    <w:abstractNumId w:val="45"/>
  </w:num>
  <w:num w:numId="6" w16cid:durableId="692802583">
    <w:abstractNumId w:val="37"/>
  </w:num>
  <w:num w:numId="7" w16cid:durableId="778791151">
    <w:abstractNumId w:val="33"/>
  </w:num>
  <w:num w:numId="8" w16cid:durableId="1908221663">
    <w:abstractNumId w:val="36"/>
  </w:num>
  <w:num w:numId="9" w16cid:durableId="944848252">
    <w:abstractNumId w:val="20"/>
  </w:num>
  <w:num w:numId="10" w16cid:durableId="1040863052">
    <w:abstractNumId w:val="41"/>
  </w:num>
  <w:num w:numId="11" w16cid:durableId="1366129201">
    <w:abstractNumId w:val="5"/>
  </w:num>
  <w:num w:numId="12" w16cid:durableId="33162562">
    <w:abstractNumId w:val="9"/>
  </w:num>
  <w:num w:numId="13" w16cid:durableId="914513670">
    <w:abstractNumId w:val="30"/>
  </w:num>
  <w:num w:numId="14" w16cid:durableId="445125040">
    <w:abstractNumId w:val="47"/>
  </w:num>
  <w:num w:numId="15" w16cid:durableId="1734623011">
    <w:abstractNumId w:val="14"/>
  </w:num>
  <w:num w:numId="16" w16cid:durableId="1099528083">
    <w:abstractNumId w:val="10"/>
  </w:num>
  <w:num w:numId="17" w16cid:durableId="219094080">
    <w:abstractNumId w:val="27"/>
  </w:num>
  <w:num w:numId="18" w16cid:durableId="1471745394">
    <w:abstractNumId w:val="35"/>
  </w:num>
  <w:num w:numId="19" w16cid:durableId="1434326611">
    <w:abstractNumId w:val="18"/>
  </w:num>
  <w:num w:numId="20" w16cid:durableId="567809890">
    <w:abstractNumId w:val="53"/>
  </w:num>
  <w:num w:numId="21" w16cid:durableId="1340892649">
    <w:abstractNumId w:val="50"/>
  </w:num>
  <w:num w:numId="22" w16cid:durableId="1565095410">
    <w:abstractNumId w:val="32"/>
  </w:num>
  <w:num w:numId="23" w16cid:durableId="1413040364">
    <w:abstractNumId w:val="49"/>
  </w:num>
  <w:num w:numId="24" w16cid:durableId="1744596430">
    <w:abstractNumId w:val="26"/>
  </w:num>
  <w:num w:numId="25" w16cid:durableId="975910567">
    <w:abstractNumId w:val="13"/>
  </w:num>
  <w:num w:numId="26" w16cid:durableId="438987400">
    <w:abstractNumId w:val="31"/>
  </w:num>
  <w:num w:numId="27" w16cid:durableId="146357986">
    <w:abstractNumId w:val="7"/>
  </w:num>
  <w:num w:numId="28" w16cid:durableId="1280141896">
    <w:abstractNumId w:val="11"/>
  </w:num>
  <w:num w:numId="29" w16cid:durableId="644629123">
    <w:abstractNumId w:val="29"/>
  </w:num>
  <w:num w:numId="30" w16cid:durableId="945428994">
    <w:abstractNumId w:val="43"/>
  </w:num>
  <w:num w:numId="31" w16cid:durableId="1205554843">
    <w:abstractNumId w:val="44"/>
  </w:num>
  <w:num w:numId="32" w16cid:durableId="877477387">
    <w:abstractNumId w:val="21"/>
  </w:num>
  <w:num w:numId="33" w16cid:durableId="1216161680">
    <w:abstractNumId w:val="22"/>
  </w:num>
  <w:num w:numId="34" w16cid:durableId="1309240916">
    <w:abstractNumId w:val="19"/>
  </w:num>
  <w:num w:numId="35" w16cid:durableId="1925340335">
    <w:abstractNumId w:val="3"/>
  </w:num>
  <w:num w:numId="36" w16cid:durableId="2049407950">
    <w:abstractNumId w:val="38"/>
  </w:num>
  <w:num w:numId="37" w16cid:durableId="5707015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98979758">
    <w:abstractNumId w:val="52"/>
  </w:num>
  <w:num w:numId="39" w16cid:durableId="2084715458">
    <w:abstractNumId w:val="4"/>
  </w:num>
  <w:num w:numId="40" w16cid:durableId="256914280">
    <w:abstractNumId w:val="24"/>
  </w:num>
  <w:num w:numId="41" w16cid:durableId="645471667">
    <w:abstractNumId w:val="23"/>
  </w:num>
  <w:num w:numId="42" w16cid:durableId="495994601">
    <w:abstractNumId w:val="28"/>
  </w:num>
  <w:num w:numId="43" w16cid:durableId="758210428">
    <w:abstractNumId w:val="15"/>
  </w:num>
  <w:num w:numId="44" w16cid:durableId="2070415970">
    <w:abstractNumId w:val="34"/>
  </w:num>
  <w:num w:numId="45" w16cid:durableId="840462782">
    <w:abstractNumId w:val="6"/>
  </w:num>
  <w:num w:numId="46" w16cid:durableId="1224871433">
    <w:abstractNumId w:val="12"/>
  </w:num>
  <w:num w:numId="47" w16cid:durableId="685326344">
    <w:abstractNumId w:val="17"/>
  </w:num>
  <w:num w:numId="48" w16cid:durableId="122384924">
    <w:abstractNumId w:val="51"/>
  </w:num>
  <w:num w:numId="49" w16cid:durableId="896863104">
    <w:abstractNumId w:val="25"/>
  </w:num>
  <w:num w:numId="50" w16cid:durableId="1204173077">
    <w:abstractNumId w:val="40"/>
  </w:num>
  <w:num w:numId="51" w16cid:durableId="998656606">
    <w:abstractNumId w:val="1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691"/>
    <w:rsid w:val="00000C7D"/>
    <w:rsid w:val="00006ADE"/>
    <w:rsid w:val="0001466D"/>
    <w:rsid w:val="00035A37"/>
    <w:rsid w:val="00052D29"/>
    <w:rsid w:val="00066457"/>
    <w:rsid w:val="00066F1F"/>
    <w:rsid w:val="00075CDE"/>
    <w:rsid w:val="000771E4"/>
    <w:rsid w:val="0008504B"/>
    <w:rsid w:val="000A13EF"/>
    <w:rsid w:val="000A7578"/>
    <w:rsid w:val="000C4B5F"/>
    <w:rsid w:val="000D5CD2"/>
    <w:rsid w:val="000F736C"/>
    <w:rsid w:val="001037D2"/>
    <w:rsid w:val="001062D8"/>
    <w:rsid w:val="0011434A"/>
    <w:rsid w:val="00115DDC"/>
    <w:rsid w:val="00126DFE"/>
    <w:rsid w:val="001500AD"/>
    <w:rsid w:val="0015329A"/>
    <w:rsid w:val="001735AB"/>
    <w:rsid w:val="00176693"/>
    <w:rsid w:val="00177756"/>
    <w:rsid w:val="0019567D"/>
    <w:rsid w:val="001A7FED"/>
    <w:rsid w:val="001B1BAA"/>
    <w:rsid w:val="001B2799"/>
    <w:rsid w:val="001B27A3"/>
    <w:rsid w:val="001B5E7D"/>
    <w:rsid w:val="001D37E8"/>
    <w:rsid w:val="002052F2"/>
    <w:rsid w:val="00205374"/>
    <w:rsid w:val="00225620"/>
    <w:rsid w:val="00230AC7"/>
    <w:rsid w:val="00233324"/>
    <w:rsid w:val="00280E43"/>
    <w:rsid w:val="00281420"/>
    <w:rsid w:val="00281F75"/>
    <w:rsid w:val="00294262"/>
    <w:rsid w:val="002C50CD"/>
    <w:rsid w:val="002F139C"/>
    <w:rsid w:val="0030295D"/>
    <w:rsid w:val="00320094"/>
    <w:rsid w:val="00321B0A"/>
    <w:rsid w:val="003262E1"/>
    <w:rsid w:val="00341A84"/>
    <w:rsid w:val="00345C2C"/>
    <w:rsid w:val="003649CA"/>
    <w:rsid w:val="00366217"/>
    <w:rsid w:val="00390E8B"/>
    <w:rsid w:val="003953B5"/>
    <w:rsid w:val="00396950"/>
    <w:rsid w:val="003B019C"/>
    <w:rsid w:val="003B615E"/>
    <w:rsid w:val="003B65CC"/>
    <w:rsid w:val="003C13C2"/>
    <w:rsid w:val="003E1EFD"/>
    <w:rsid w:val="003E68E2"/>
    <w:rsid w:val="00425446"/>
    <w:rsid w:val="00444767"/>
    <w:rsid w:val="00477808"/>
    <w:rsid w:val="004936B1"/>
    <w:rsid w:val="00494768"/>
    <w:rsid w:val="00494C28"/>
    <w:rsid w:val="004A0B83"/>
    <w:rsid w:val="004C4458"/>
    <w:rsid w:val="004D4276"/>
    <w:rsid w:val="00522EAA"/>
    <w:rsid w:val="005758EF"/>
    <w:rsid w:val="0057746E"/>
    <w:rsid w:val="00591986"/>
    <w:rsid w:val="005C2FA5"/>
    <w:rsid w:val="005E354B"/>
    <w:rsid w:val="005E3C38"/>
    <w:rsid w:val="006432A9"/>
    <w:rsid w:val="006536A6"/>
    <w:rsid w:val="006825C3"/>
    <w:rsid w:val="00690DD2"/>
    <w:rsid w:val="006A693B"/>
    <w:rsid w:val="006A7337"/>
    <w:rsid w:val="006B617A"/>
    <w:rsid w:val="006E2AED"/>
    <w:rsid w:val="006E6BEB"/>
    <w:rsid w:val="0070014B"/>
    <w:rsid w:val="0071365A"/>
    <w:rsid w:val="007430B6"/>
    <w:rsid w:val="007431D9"/>
    <w:rsid w:val="00743736"/>
    <w:rsid w:val="007437A9"/>
    <w:rsid w:val="00757FC0"/>
    <w:rsid w:val="00762DCA"/>
    <w:rsid w:val="007877A8"/>
    <w:rsid w:val="0079433A"/>
    <w:rsid w:val="007C6532"/>
    <w:rsid w:val="007C7D8E"/>
    <w:rsid w:val="007D5FB1"/>
    <w:rsid w:val="007E2DE8"/>
    <w:rsid w:val="007F2C98"/>
    <w:rsid w:val="00805607"/>
    <w:rsid w:val="008115BD"/>
    <w:rsid w:val="00812189"/>
    <w:rsid w:val="00841282"/>
    <w:rsid w:val="00846DDD"/>
    <w:rsid w:val="00873084"/>
    <w:rsid w:val="00892BC9"/>
    <w:rsid w:val="00895A9A"/>
    <w:rsid w:val="00896113"/>
    <w:rsid w:val="008B1BEB"/>
    <w:rsid w:val="008D1E43"/>
    <w:rsid w:val="008D6A54"/>
    <w:rsid w:val="0090031A"/>
    <w:rsid w:val="00901D3D"/>
    <w:rsid w:val="00960DB0"/>
    <w:rsid w:val="009813BF"/>
    <w:rsid w:val="0098799C"/>
    <w:rsid w:val="009A2832"/>
    <w:rsid w:val="009A3AC8"/>
    <w:rsid w:val="009B0D2A"/>
    <w:rsid w:val="009D5948"/>
    <w:rsid w:val="009F30C6"/>
    <w:rsid w:val="009F4B65"/>
    <w:rsid w:val="009F5472"/>
    <w:rsid w:val="00A002A4"/>
    <w:rsid w:val="00A003FD"/>
    <w:rsid w:val="00A049E5"/>
    <w:rsid w:val="00A16E96"/>
    <w:rsid w:val="00A34A7F"/>
    <w:rsid w:val="00A36CC3"/>
    <w:rsid w:val="00A762C3"/>
    <w:rsid w:val="00A85FEA"/>
    <w:rsid w:val="00A95349"/>
    <w:rsid w:val="00AA1B3E"/>
    <w:rsid w:val="00AB233E"/>
    <w:rsid w:val="00AC7F78"/>
    <w:rsid w:val="00AE6311"/>
    <w:rsid w:val="00AF16DE"/>
    <w:rsid w:val="00B02EEB"/>
    <w:rsid w:val="00B137BB"/>
    <w:rsid w:val="00B54EF0"/>
    <w:rsid w:val="00B620F8"/>
    <w:rsid w:val="00BB5868"/>
    <w:rsid w:val="00BB5BC3"/>
    <w:rsid w:val="00BE2BD3"/>
    <w:rsid w:val="00C05DF8"/>
    <w:rsid w:val="00C25866"/>
    <w:rsid w:val="00C4681E"/>
    <w:rsid w:val="00C666A6"/>
    <w:rsid w:val="00C71A29"/>
    <w:rsid w:val="00C72307"/>
    <w:rsid w:val="00C7435B"/>
    <w:rsid w:val="00C77BA9"/>
    <w:rsid w:val="00CA0071"/>
    <w:rsid w:val="00CA349C"/>
    <w:rsid w:val="00CC1BE4"/>
    <w:rsid w:val="00CE1528"/>
    <w:rsid w:val="00D039FA"/>
    <w:rsid w:val="00D1077E"/>
    <w:rsid w:val="00D212AA"/>
    <w:rsid w:val="00D37AAA"/>
    <w:rsid w:val="00DC184A"/>
    <w:rsid w:val="00DC5630"/>
    <w:rsid w:val="00DD001C"/>
    <w:rsid w:val="00DF3468"/>
    <w:rsid w:val="00DF7E94"/>
    <w:rsid w:val="00E06E81"/>
    <w:rsid w:val="00E16A16"/>
    <w:rsid w:val="00E36613"/>
    <w:rsid w:val="00E42480"/>
    <w:rsid w:val="00E427FA"/>
    <w:rsid w:val="00E42FB9"/>
    <w:rsid w:val="00E5153E"/>
    <w:rsid w:val="00E600D7"/>
    <w:rsid w:val="00E90F4A"/>
    <w:rsid w:val="00E944ED"/>
    <w:rsid w:val="00EB36C3"/>
    <w:rsid w:val="00EC1A44"/>
    <w:rsid w:val="00EC59FC"/>
    <w:rsid w:val="00ED6E52"/>
    <w:rsid w:val="00F02517"/>
    <w:rsid w:val="00F05406"/>
    <w:rsid w:val="00F154AD"/>
    <w:rsid w:val="00F30E39"/>
    <w:rsid w:val="00F31B56"/>
    <w:rsid w:val="00F35B66"/>
    <w:rsid w:val="00F47786"/>
    <w:rsid w:val="00F74042"/>
    <w:rsid w:val="00F81D37"/>
    <w:rsid w:val="00F82455"/>
    <w:rsid w:val="00F842FE"/>
    <w:rsid w:val="00F93BCD"/>
    <w:rsid w:val="00FD216E"/>
    <w:rsid w:val="00FD3691"/>
    <w:rsid w:val="00FE45B1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47854"/>
  <w15:chartTrackingRefBased/>
  <w15:docId w15:val="{C8274354-B76E-485F-8138-7F6BA270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5E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C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691"/>
  </w:style>
  <w:style w:type="paragraph" w:styleId="Stopka">
    <w:name w:val="footer"/>
    <w:basedOn w:val="Normalny"/>
    <w:link w:val="Stopka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691"/>
  </w:style>
  <w:style w:type="paragraph" w:styleId="Tekstdymka">
    <w:name w:val="Balloon Text"/>
    <w:basedOn w:val="Normalny"/>
    <w:link w:val="TekstdymkaZnak"/>
    <w:uiPriority w:val="99"/>
    <w:semiHidden/>
    <w:unhideWhenUsed/>
    <w:rsid w:val="00FD3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69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FF6F26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F81D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00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Z1-Zadozarzdzeniazdnia">
    <w:name w:val="Z1 - Zał. do zarządzenia z dnia"/>
    <w:rsid w:val="00E600D7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B5E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425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45B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C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rsid w:val="00345C2C"/>
    <w:rPr>
      <w:color w:val="0000FF"/>
      <w:u w:val="single"/>
    </w:rPr>
  </w:style>
  <w:style w:type="paragraph" w:customStyle="1" w:styleId="Standard">
    <w:name w:val="Standard"/>
    <w:qFormat/>
    <w:rsid w:val="00BB5868"/>
    <w:pPr>
      <w:widowControl w:val="0"/>
      <w:suppressAutoHyphens/>
      <w:spacing w:after="0" w:line="240" w:lineRule="auto"/>
    </w:pPr>
    <w:rPr>
      <w:rFonts w:ascii="Liberation Serif" w:eastAsia="SimSun, 宋体" w:hAnsi="Liberation Serif" w:cs="Mangal"/>
      <w:kern w:val="2"/>
      <w:sz w:val="24"/>
      <w:szCs w:val="24"/>
      <w:lang w:eastAsia="zh-CN" w:bidi="hi-IN"/>
    </w:rPr>
  </w:style>
  <w:style w:type="character" w:customStyle="1" w:styleId="Mocnewyrnione">
    <w:name w:val="Mocne wyróżnione"/>
    <w:qFormat/>
    <w:rsid w:val="00066F1F"/>
    <w:rPr>
      <w:b/>
      <w:bCs/>
    </w:rPr>
  </w:style>
  <w:style w:type="character" w:styleId="Pogrubienie">
    <w:name w:val="Strong"/>
    <w:qFormat/>
    <w:rsid w:val="00115DDC"/>
    <w:rPr>
      <w:b/>
      <w:bCs/>
    </w:rPr>
  </w:style>
  <w:style w:type="paragraph" w:customStyle="1" w:styleId="Zawartotabeli">
    <w:name w:val="Zawartość tabeli"/>
    <w:basedOn w:val="Normalny"/>
    <w:qFormat/>
    <w:rsid w:val="00115DD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4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4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F3468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DF3468"/>
    <w:pPr>
      <w:widowControl w:val="0"/>
      <w:suppressAutoHyphens/>
      <w:jc w:val="both"/>
    </w:pPr>
    <w:rPr>
      <w:rFonts w:cs="Arial Unicode MS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3468"/>
    <w:rPr>
      <w:rFonts w:ascii="Times New Roman" w:eastAsia="Times New Roman" w:hAnsi="Times New Roman" w:cs="Arial Unicode MS"/>
      <w:sz w:val="20"/>
      <w:szCs w:val="20"/>
      <w:lang w:eastAsia="ar-SA"/>
    </w:rPr>
  </w:style>
  <w:style w:type="table" w:customStyle="1" w:styleId="TableGrid1">
    <w:name w:val="TableGrid1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D47AD-57EC-484E-942D-CDF0FA950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Główczyk-Kowalczyk</dc:creator>
  <cp:keywords/>
  <dc:description/>
  <cp:lastModifiedBy>Administrator</cp:lastModifiedBy>
  <cp:revision>2</cp:revision>
  <cp:lastPrinted>2023-01-10T07:30:00Z</cp:lastPrinted>
  <dcterms:created xsi:type="dcterms:W3CDTF">2026-01-31T14:09:00Z</dcterms:created>
  <dcterms:modified xsi:type="dcterms:W3CDTF">2026-01-31T14:09:00Z</dcterms:modified>
</cp:coreProperties>
</file>